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Pr>
          <w:sz w:val="36"/>
        </w:rPr>
        <w:t>Mortality Devoid of Morality — Media Bundle</w:t>
      </w:r>
    </w:p>
    <w:p/>
    <w:p>
      <w:r>
        <w:rPr>
          <w:b/>
        </w:rPr>
        <w:t>One-sentence Bio</w:t>
      </w:r>
    </w:p>
    <w:p>
      <w:r>
        <w:t>Adi Michelle Rutler is a Catholic novelist and chef, a wife, mother of five, and grandmother, author of Mortality Devoid of Morality, a Christian dystopian novel.</w:t>
      </w:r>
    </w:p>
    <w:p/>
    <w:p>
      <w:r>
        <w:rPr>
          <w:b/>
        </w:rPr>
        <w:t>Author Bio (250 words)</w:t>
      </w:r>
    </w:p>
    <w:p>
      <w:r>
        <w:t>Adi Michelle Rutler is a Catholic novelist and chef. She is a wife, a mother of five, and a grandmother. She lives in California. Her path back to faith shapes her work. As a child she was rescued from abuse and raised Catholic by an adoptive family who taught her about God’s love. After bad decisions led her away from her family and the faith, she later returned to the Catholic Church. History and Scripture became the ground she writes from.</w:t>
      </w:r>
    </w:p>
    <w:p>
      <w:r>
        <w:t>Her Christian dystopian novel, *Mortality Devoid of Morality*, is built from history, Scripture, and imagination. The book looks straight at good and evil and at what people do to each other. It follows people who stand, protect the weak, and keep faith when it costs them. The stakes are real and choices have consequences. Themes of strength, mercy, honesty, and caring for one another run through the pages.</w:t>
      </w:r>
    </w:p>
    <w:p>
      <w:r>
        <w:t>She shares updates at adimichellerutler.com and on her social media. She answers readers in comments and is available for interviews, book clubs, and event invitations.</w:t>
      </w:r>
    </w:p>
    <w:p>
      <w:r>
        <w:br w:type="page"/>
      </w:r>
    </w:p>
    <w:p>
      <w:r>
        <w:rPr>
          <w:b/>
        </w:rPr>
        <w:t>Press Release</w:t>
      </w:r>
    </w:p>
    <w:p>
      <w:r>
        <w:t>Press Release</w:t>
        <w:br/>
        <w:t>Mortality Devoid of Morality</w:t>
        <w:br/>
        <w:t>A Christian dystopian novel about the cost of a faithless world</w:t>
      </w:r>
    </w:p>
    <w:p>
      <w:r>
        <w:t>AVAILABLE NOW ON AMAZON AND BARNES &amp; NOBLE</w:t>
      </w:r>
    </w:p>
    <w:p>
      <w:r>
        <w:t>Author Adi Michelle Rutler released Mortality Devoid of Morality, a story that confronts what becomes of a people when the faithful are targeted for genocide. In this world, keeping faith is resistance. Those who still believe keep mercy, speak the Truth plainly, and remember what others would bury.</w:t>
      </w:r>
    </w:p>
    <w:p>
      <w:r>
        <w:t>“Faith is not lost all at once; it is forgotten piece by piece. God allows His children to walk away, but He waits for our return, and our way back begins with remembering. If we forget our past, we forget the Truth.” — Adi Michelle Rutler</w:t>
      </w:r>
    </w:p>
    <w:p>
      <w:r>
        <w:t>Mortality Devoid of Morality is a warning and a call to remembrance. It calls readers to answer a faithless age with courage, discipline, and honesty.</w:t>
      </w:r>
    </w:p>
    <w:p>
      <w:r>
        <w:t>ABOUT THE AUTHOR</w:t>
        <w:br/>
        <w:t>Adi Michelle Rutler is a Catholic novelist and chef. She is a wife, a mother of five, and a grandmother. Her Christian dystopian novel, Mortality Devoid of Morality, asks what happens when a culture targets the faithful and trains people to forget the Truth. She writes using history and Scripture throughout her writing. Her work speaks about mercy, courage, and honesty while confronting evil. Adi lives in California and shares updates at adimichellerutler.com.</w:t>
      </w:r>
    </w:p>
    <w:p>
      <w:r>
        <w:t>BOOK DETAILS</w:t>
        <w:br/>
        <w:t>Title: Mortality Devoid of Morality — Book One: Absconding Tyranny</w:t>
        <w:br/>
        <w:t>Author: Adi Michelle Rutler</w:t>
        <w:br/>
        <w:t>Genre: Christian dystopian, Catholic fiction</w:t>
        <w:br/>
        <w:t>Release date: June 7, 2025</w:t>
        <w:br/>
        <w:t>Page count: 275</w:t>
        <w:br/>
        <w:t>Formats: Paperback, Hardcover, eBook</w:t>
        <w:br/>
        <w:t>ISBN-13 (Paperback): 9781966968207</w:t>
        <w:br/>
        <w:t>ISBN-13 (Hardcover): 9781966968221</w:t>
        <w:br/>
        <w:t>Kindle ASIN: B0FCD94ZWC</w:t>
        <w:br/>
        <w:t>B&amp;N EAN (eBook): 2940184503769</w:t>
        <w:br/>
        <w:t>Prices: Paperback $15 • Hardcover $20 • Kindle $5 (free with Kindle Unlimited) • Nook $5</w:t>
      </w:r>
    </w:p>
    <w:p>
      <w:r>
        <w:t>RETAIL LINKS</w:t>
        <w:br/>
        <w:t>Amazon (Kindle/KU): https://www.amazon.com/Mortality-Devoid-Morality-Absconding-Tyranny-ebook/dp/B0FCD94ZWC/</w:t>
        <w:br/>
        <w:t>Amazon (Hardcover): https://www.amazon.com/Mortality-Devoid-Morality-Absconding-Tyranny/dp/1966968221/</w:t>
        <w:br/>
        <w:t>Amazon (Paperback): https://www.amazon.com/Mortality-Devoid-Morality-Absconding-Tyranny/dp/1966968205/</w:t>
        <w:br/>
        <w:t>B&amp;N eBook (Nook): https://www.barnesandnoble.com/w/mortality-devoid-of-morality-adi-michelle-rutler/1147567226?ean=2940184503769</w:t>
        <w:br/>
        <w:t>B&amp;N Hardcover: https://www.barnesandnoble.com/w/mortality-devoid-of-morality-adi-michelle-rutler/1147567226?ean=9781966968221</w:t>
        <w:br/>
        <w:t>B&amp;N Paperback: https://www.barnesandnoble.com/w/mortality-devoid-of-morality-adi-michelle-rutler/1147567226?ean=9781966968207</w:t>
        <w:br/>
        <w:t>Goodreads: https://www.goodreads.com/book/show/235766906-mortality-devoid-of-morality</w:t>
      </w:r>
    </w:p>
    <w:p>
      <w:r>
        <w:t>MEDIA / CONTACT</w:t>
        <w:br/>
        <w:t>Review copy available on request.</w:t>
        <w:br/>
        <w:t>Email: info@adimichellerutler.com • Phone: 1 415 596 7846 • Website: adimichellerutler.com</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